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E3A2A6" w14:textId="77777777" w:rsidR="00CC770D" w:rsidRDefault="00CC770D"/>
    <w:p w14:paraId="31E38C94" w14:textId="0FE61642" w:rsidR="00CC770D" w:rsidRDefault="72E87623" w:rsidP="14514959">
      <w:pPr>
        <w:pStyle w:val="Nagwek1"/>
        <w:rPr>
          <w:rFonts w:ascii="Calibri" w:eastAsia="MS Gothic" w:hAnsi="Calibri"/>
          <w:highlight w:val="yellow"/>
          <w:lang w:val="pl-PL"/>
        </w:rPr>
      </w:pPr>
      <w:r w:rsidRPr="72E87623">
        <w:rPr>
          <w:lang w:val="pl-PL"/>
        </w:rPr>
        <w:t>Załącznik nr 2 do zapytania ofertowego nr01/12/2025</w:t>
      </w:r>
    </w:p>
    <w:p w14:paraId="0194CE2E" w14:textId="77777777" w:rsidR="00CC770D" w:rsidRDefault="00CC770D">
      <w:pPr>
        <w:jc w:val="both"/>
        <w:rPr>
          <w:lang w:val="pl-PL"/>
        </w:rPr>
      </w:pPr>
    </w:p>
    <w:p w14:paraId="44B667F8" w14:textId="77777777" w:rsidR="00CC770D" w:rsidRDefault="00E416D9">
      <w:pPr>
        <w:jc w:val="both"/>
        <w:rPr>
          <w:b/>
          <w:bCs/>
          <w:lang w:val="pl-PL"/>
        </w:rPr>
      </w:pPr>
      <w:r>
        <w:rPr>
          <w:b/>
          <w:bCs/>
          <w:lang w:val="pl-PL"/>
        </w:rPr>
        <w:t>Oświadczenie o braku powiązań osobowych i kapitałowych z Zamawiającym</w:t>
      </w:r>
    </w:p>
    <w:p w14:paraId="24BF63D9" w14:textId="77777777" w:rsidR="00CC770D" w:rsidRDefault="00E416D9">
      <w:pPr>
        <w:jc w:val="both"/>
        <w:rPr>
          <w:lang w:val="pl-PL"/>
        </w:rPr>
      </w:pPr>
      <w:r>
        <w:rPr>
          <w:lang w:val="pl-PL"/>
        </w:rPr>
        <w:t>Dane Oferenta: ..........................................................................</w:t>
      </w:r>
    </w:p>
    <w:p w14:paraId="5D663719" w14:textId="77777777" w:rsidR="00CC770D" w:rsidRDefault="00E416D9">
      <w:pPr>
        <w:jc w:val="both"/>
        <w:rPr>
          <w:lang w:val="pl-PL"/>
        </w:rPr>
      </w:pPr>
      <w:r>
        <w:rPr>
          <w:lang w:val="pl-PL"/>
        </w:rPr>
        <w:t>Niniejszym oświadczam/y, iż nie jestem/</w:t>
      </w:r>
      <w:proofErr w:type="spellStart"/>
      <w:r>
        <w:rPr>
          <w:lang w:val="pl-PL"/>
        </w:rPr>
        <w:t>eśmy</w:t>
      </w:r>
      <w:proofErr w:type="spellEnd"/>
      <w:r>
        <w:rPr>
          <w:lang w:val="pl-PL"/>
        </w:rPr>
        <w:t xml:space="preserve"> powiązany/i osobowo lub kapitałowo z TOPCAN Spółka z ograniczoną odpowiedzialnością. Przez powiązania kapitałowe lub osobowe rozumie się wzajemne powiązania pomiędzy Zamawiającym lub osobami upoważnionymi do zaciągania zobowiązań w imieniu Zamawiającego, lub osobami wykonującymi w imieniu Zamawiającego czynności związane z przygotowaniem i przeprowadzaniem procedury wyboru dostawcy, a dostawcą, polegające w szczególności na:</w:t>
      </w:r>
      <w:r w:rsidRPr="00E00D7A">
        <w:rPr>
          <w:lang w:val="pl-PL"/>
        </w:rPr>
        <w:br/>
      </w:r>
      <w:r>
        <w:rPr>
          <w:lang w:val="pl-PL"/>
        </w:rPr>
        <w:t>• uczestniczeniu w spółce jako wspólnik spółki cywilnej lub spółki osobowej;</w:t>
      </w:r>
      <w:r w:rsidRPr="00E00D7A">
        <w:rPr>
          <w:lang w:val="pl-PL"/>
        </w:rPr>
        <w:br/>
      </w:r>
      <w:r>
        <w:rPr>
          <w:lang w:val="pl-PL"/>
        </w:rPr>
        <w:t>• posiadaniu co najmniej 10% udziałów lub akcji (o ile niższy próg nie wynika z przepisów prawa lub nie został określony przez Instytucję Zarządzającą w wytycznych programowych);</w:t>
      </w:r>
      <w:r w:rsidRPr="00E00D7A">
        <w:rPr>
          <w:lang w:val="pl-PL"/>
        </w:rPr>
        <w:br/>
      </w:r>
      <w:r>
        <w:rPr>
          <w:lang w:val="pl-PL"/>
        </w:rPr>
        <w:t>• pełnieniu funkcji członka organu nadzorczego lub zarządzającego, prokurenta lub pełnomocnika;</w:t>
      </w:r>
      <w:r w:rsidRPr="00E00D7A">
        <w:rPr>
          <w:lang w:val="pl-PL"/>
        </w:rPr>
        <w:br/>
      </w:r>
      <w:r>
        <w:rPr>
          <w:lang w:val="pl-PL"/>
        </w:rPr>
        <w:t>• pozostawaniu w związku małżeńskim, we wspólnym pożyciu, w stosunku pokrewieństwa lub powinowactwa w linii prostej, pokrewieństwa lub powinowactwa w linii bocznej do drugiego stopnia, lub w stosunku przysposobienia, opieki lub kurateli.</w:t>
      </w:r>
      <w:r w:rsidRPr="00E00D7A">
        <w:rPr>
          <w:lang w:val="pl-PL"/>
        </w:rPr>
        <w:br/>
      </w:r>
      <w:r w:rsidRPr="00E00D7A">
        <w:rPr>
          <w:lang w:val="pl-PL"/>
        </w:rPr>
        <w:br/>
      </w:r>
      <w:r>
        <w:rPr>
          <w:lang w:val="pl-PL"/>
        </w:rPr>
        <w:t>Oświadczenie składam/y świadomy/mi odpowiedzialności za podanie nieprawdziwych informacji.</w:t>
      </w:r>
    </w:p>
    <w:p w14:paraId="355CADEC" w14:textId="77777777" w:rsidR="00CC770D" w:rsidRDefault="00E416D9">
      <w:pPr>
        <w:rPr>
          <w:lang w:val="pl-PL"/>
        </w:rPr>
      </w:pPr>
      <w:r w:rsidRPr="00E00D7A">
        <w:rPr>
          <w:lang w:val="pl-PL"/>
        </w:rPr>
        <w:br/>
      </w:r>
      <w:r>
        <w:rPr>
          <w:lang w:val="pl-PL"/>
        </w:rPr>
        <w:t>....................................................</w:t>
      </w:r>
    </w:p>
    <w:p w14:paraId="3F890988" w14:textId="77777777" w:rsidR="00CC770D" w:rsidRDefault="00E416D9">
      <w:pPr>
        <w:rPr>
          <w:lang w:val="pl-PL"/>
        </w:rPr>
      </w:pPr>
      <w:r>
        <w:rPr>
          <w:lang w:val="pl-PL"/>
        </w:rPr>
        <w:t>Data i podpis upoważnionego przedstawiciela Oferenta</w:t>
      </w:r>
    </w:p>
    <w:p w14:paraId="073F753C" w14:textId="77777777" w:rsidR="00CC770D" w:rsidRDefault="00E416D9">
      <w:pPr>
        <w:rPr>
          <w:lang w:val="pl-PL"/>
        </w:rPr>
      </w:pPr>
      <w:r w:rsidRPr="00E00D7A">
        <w:rPr>
          <w:lang w:val="pl-PL"/>
        </w:rPr>
        <w:br/>
      </w:r>
    </w:p>
    <w:p w14:paraId="28813592" w14:textId="77777777" w:rsidR="00CC770D" w:rsidRDefault="00CC770D">
      <w:pPr>
        <w:rPr>
          <w:lang w:val="pl-PL"/>
        </w:rPr>
      </w:pPr>
    </w:p>
    <w:sectPr w:rsidR="00CC77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F77137" w14:textId="77777777" w:rsidR="00E416D9" w:rsidRDefault="00E416D9">
      <w:pPr>
        <w:spacing w:line="240" w:lineRule="auto"/>
      </w:pPr>
      <w:r>
        <w:separator/>
      </w:r>
    </w:p>
  </w:endnote>
  <w:endnote w:type="continuationSeparator" w:id="0">
    <w:p w14:paraId="24D7CAC4" w14:textId="77777777" w:rsidR="00E416D9" w:rsidRDefault="00E416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0B9D85" w14:textId="77777777" w:rsidR="00E13815" w:rsidRDefault="00E1381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86FCD" w14:textId="08C460A2" w:rsidR="00E13815" w:rsidRPr="00883EDD" w:rsidRDefault="00E13815" w:rsidP="00E13815">
    <w:pPr>
      <w:spacing w:after="160" w:line="278" w:lineRule="auto"/>
      <w:rPr>
        <w:lang w:val="pl-PL"/>
      </w:rPr>
    </w:pPr>
    <w:r w:rsidRPr="00E00D7A">
      <w:rPr>
        <w:lang w:val="pl-PL"/>
      </w:rPr>
      <w:t>Projekt</w:t>
    </w:r>
    <w:r w:rsidR="00883EDD">
      <w:rPr>
        <w:lang w:val="pl-PL"/>
      </w:rPr>
      <w:t xml:space="preserve"> ubiega się o </w:t>
    </w:r>
    <w:r w:rsidRPr="00E00D7A">
      <w:rPr>
        <w:lang w:val="pl-PL"/>
      </w:rPr>
      <w:t>współfinansowan</w:t>
    </w:r>
    <w:r w:rsidR="00883EDD">
      <w:rPr>
        <w:lang w:val="pl-PL"/>
      </w:rPr>
      <w:t>ie</w:t>
    </w:r>
    <w:r w:rsidRPr="00E00D7A">
      <w:rPr>
        <w:lang w:val="pl-PL"/>
      </w:rPr>
      <w:t xml:space="preserve"> ze </w:t>
    </w:r>
    <w:r w:rsidRPr="00E00D7A">
      <w:rPr>
        <w:lang w:val="pl-PL"/>
      </w:rPr>
      <w:t xml:space="preserve">środków ścieżki SMART w ramach Programu Fundusze Europejskie dla Nowoczesnej Gospodarki 2021-2027,  Priorytet 1. </w:t>
    </w:r>
    <w:r w:rsidRPr="00883EDD">
      <w:rPr>
        <w:lang w:val="pl-PL"/>
      </w:rPr>
      <w:t>Wsparcie dla przedsiębiorców projekt nr FENG.01.01-IP.01-A1E8/25</w:t>
    </w:r>
  </w:p>
  <w:p w14:paraId="6DE5214A" w14:textId="77777777" w:rsidR="00CC770D" w:rsidRPr="00883EDD" w:rsidRDefault="00CC770D">
    <w:pPr>
      <w:pStyle w:val="Stopka"/>
      <w:rPr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19974" w14:textId="77777777" w:rsidR="00E13815" w:rsidRDefault="00E138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DCEDE7" w14:textId="77777777" w:rsidR="00E416D9" w:rsidRDefault="00E416D9">
      <w:pPr>
        <w:spacing w:after="0"/>
      </w:pPr>
      <w:r>
        <w:separator/>
      </w:r>
    </w:p>
  </w:footnote>
  <w:footnote w:type="continuationSeparator" w:id="0">
    <w:p w14:paraId="189B12FD" w14:textId="77777777" w:rsidR="00E416D9" w:rsidRDefault="00E416D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846C14" w14:textId="77777777" w:rsidR="00E13815" w:rsidRDefault="00E1381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CC54BF" w14:textId="1E97E050" w:rsidR="00CC770D" w:rsidRDefault="00E13815">
    <w:pPr>
      <w:rPr>
        <w:lang w:val="pl-PL"/>
      </w:rPr>
    </w:pPr>
    <w:r w:rsidRPr="00044C29">
      <w:rPr>
        <w:noProof/>
      </w:rPr>
      <w:drawing>
        <wp:inline distT="0" distB="0" distL="0" distR="0" wp14:anchorId="00722015" wp14:editId="7A0B4D0D">
          <wp:extent cx="5486400" cy="491067"/>
          <wp:effectExtent l="0" t="0" r="0" b="4445"/>
          <wp:docPr id="6900471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4910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5F8C77" w14:textId="77777777" w:rsidR="00E13815" w:rsidRDefault="00E138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FFFFF7E"/>
    <w:lvl w:ilvl="0">
      <w:start w:val="1"/>
      <w:numFmt w:val="decimal"/>
      <w:pStyle w:val="Listanumerowana3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 w15:restartNumberingAfterBreak="0">
    <w:nsid w:val="FFFFFF7F"/>
    <w:multiLevelType w:val="singleLevel"/>
    <w:tmpl w:val="FFFFFF7F"/>
    <w:lvl w:ilvl="0">
      <w:start w:val="1"/>
      <w:numFmt w:val="decimal"/>
      <w:pStyle w:val="Listanumerowana2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 w15:restartNumberingAfterBreak="0">
    <w:nsid w:val="FFFFFF82"/>
    <w:multiLevelType w:val="singleLevel"/>
    <w:tmpl w:val="FFFFFF82"/>
    <w:lvl w:ilvl="0">
      <w:start w:val="1"/>
      <w:numFmt w:val="bullet"/>
      <w:pStyle w:val="Listapunktowana3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FFFFF83"/>
    <w:lvl w:ilvl="0">
      <w:start w:val="1"/>
      <w:numFmt w:val="bullet"/>
      <w:pStyle w:val="Listapunktowana2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FFFFFF88"/>
    <w:lvl w:ilvl="0">
      <w:start w:val="1"/>
      <w:numFmt w:val="decimal"/>
      <w:pStyle w:val="Listanumerowana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FFFFF89"/>
    <w:lvl w:ilvl="0">
      <w:start w:val="1"/>
      <w:numFmt w:val="bullet"/>
      <w:pStyle w:val="Listapunktowan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num w:numId="1" w16cid:durableId="618729976">
    <w:abstractNumId w:val="5"/>
  </w:num>
  <w:num w:numId="2" w16cid:durableId="752430869">
    <w:abstractNumId w:val="3"/>
  </w:num>
  <w:num w:numId="3" w16cid:durableId="2140412250">
    <w:abstractNumId w:val="2"/>
  </w:num>
  <w:num w:numId="4" w16cid:durableId="227620033">
    <w:abstractNumId w:val="4"/>
  </w:num>
  <w:num w:numId="5" w16cid:durableId="1174035185">
    <w:abstractNumId w:val="1"/>
  </w:num>
  <w:num w:numId="6" w16cid:durableId="14017071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03374"/>
    <w:rsid w:val="00017219"/>
    <w:rsid w:val="00034616"/>
    <w:rsid w:val="0006063C"/>
    <w:rsid w:val="00090C60"/>
    <w:rsid w:val="000F158B"/>
    <w:rsid w:val="0015074B"/>
    <w:rsid w:val="00167F92"/>
    <w:rsid w:val="00192349"/>
    <w:rsid w:val="002649BC"/>
    <w:rsid w:val="00266C2F"/>
    <w:rsid w:val="0029639D"/>
    <w:rsid w:val="002F39E4"/>
    <w:rsid w:val="00326F90"/>
    <w:rsid w:val="003278DE"/>
    <w:rsid w:val="004345A4"/>
    <w:rsid w:val="00465D34"/>
    <w:rsid w:val="0058345B"/>
    <w:rsid w:val="00591DFE"/>
    <w:rsid w:val="005E7828"/>
    <w:rsid w:val="0075381B"/>
    <w:rsid w:val="00883EDD"/>
    <w:rsid w:val="00995424"/>
    <w:rsid w:val="00AA1D8D"/>
    <w:rsid w:val="00AB54E0"/>
    <w:rsid w:val="00B47730"/>
    <w:rsid w:val="00CB0664"/>
    <w:rsid w:val="00CB4E80"/>
    <w:rsid w:val="00CC770D"/>
    <w:rsid w:val="00D34169"/>
    <w:rsid w:val="00DF612F"/>
    <w:rsid w:val="00E00D7A"/>
    <w:rsid w:val="00E0340A"/>
    <w:rsid w:val="00E13815"/>
    <w:rsid w:val="00E416D9"/>
    <w:rsid w:val="00F47B19"/>
    <w:rsid w:val="00FC693F"/>
    <w:rsid w:val="0263B2C5"/>
    <w:rsid w:val="0332ED15"/>
    <w:rsid w:val="10B574FB"/>
    <w:rsid w:val="13492E8D"/>
    <w:rsid w:val="14514959"/>
    <w:rsid w:val="15CDC87D"/>
    <w:rsid w:val="170C9BD5"/>
    <w:rsid w:val="17226458"/>
    <w:rsid w:val="3790EDC5"/>
    <w:rsid w:val="487F73EE"/>
    <w:rsid w:val="594F3991"/>
    <w:rsid w:val="643E2CDC"/>
    <w:rsid w:val="7271B9E0"/>
    <w:rsid w:val="72826FA8"/>
    <w:rsid w:val="72E87623"/>
    <w:rsid w:val="7D1E521E"/>
    <w:rsid w:val="7D708B3F"/>
    <w:rsid w:val="7DCD0D0C"/>
    <w:rsid w:val="7EC5D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AA2ACF2"/>
  <w14:defaultImageDpi w14:val="300"/>
  <w15:docId w15:val="{C10E8DD5-3297-42F4-ACCD-D67884E0E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unhideWhenUsed="1" w:qFormat="1"/>
    <w:lsdException w:name="toa heading" w:semiHidden="1" w:unhideWhenUsed="1"/>
    <w:lsdException w:name="List" w:unhideWhenUsed="1"/>
    <w:lsdException w:name="List Bullet" w:unhideWhenUsed="1" w:qFormat="1"/>
    <w:lsdException w:name="List Number" w:unhideWhenUsed="1" w:qFormat="1"/>
    <w:lsdException w:name="List 2" w:unhideWhenUsed="1" w:qFormat="1"/>
    <w:lsdException w:name="List 3" w:unhideWhenUsed="1" w:qFormat="1"/>
    <w:lsdException w:name="List 4" w:semiHidden="1" w:unhideWhenUsed="1"/>
    <w:lsdException w:name="List 5" w:semiHidden="1" w:unhideWhenUsed="1"/>
    <w:lsdException w:name="List Bullet 2" w:unhideWhenUsed="1" w:qFormat="1"/>
    <w:lsdException w:name="List Bullet 3" w:unhideWhenUsed="1" w:qFormat="1"/>
    <w:lsdException w:name="List Bullet 4" w:semiHidden="1" w:unhideWhenUsed="1"/>
    <w:lsdException w:name="List Bullet 5" w:semiHidden="1" w:unhideWhenUsed="1"/>
    <w:lsdException w:name="List Number 2" w:unhideWhenUsed="1" w:qFormat="1"/>
    <w:lsdException w:name="List Number 3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 w:qFormat="1"/>
    <w:lsdException w:name="Body Text Indent" w:semiHidden="1" w:unhideWhenUsed="1"/>
    <w:lsdException w:name="List Continue" w:unhideWhenUsed="1" w:qFormat="1"/>
    <w:lsdException w:name="List Continue 2" w:unhideWhenUsed="1" w:qFormat="1"/>
    <w:lsdException w:name="List Continue 3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 w:qFormat="1"/>
    <w:lsdException w:name="Light List" w:uiPriority="61"/>
    <w:lsdException w:name="Light Grid" w:uiPriority="62"/>
    <w:lsdException w:name="Medium Shading 1" w:uiPriority="63" w:qFormat="1"/>
    <w:lsdException w:name="Medium Shading 2" w:uiPriority="64" w:qFormat="1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 w:qFormat="1"/>
    <w:lsdException w:name="Colorful List" w:uiPriority="72" w:qFormat="1"/>
    <w:lsdException w:name="Colorful Grid" w:uiPriority="73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 w:qFormat="1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 w:qFormat="1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 w:qFormat="1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 w:qFormat="1"/>
    <w:lsdException w:name="Medium List 2 Accent 2" w:uiPriority="66" w:qFormat="1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 w:qFormat="1"/>
    <w:lsdException w:name="Colorful Shading Accent 2" w:uiPriority="71" w:qFormat="1"/>
    <w:lsdException w:name="Colorful List Accent 2" w:uiPriority="72"/>
    <w:lsdException w:name="Colorful Grid Accent 2" w:uiPriority="73" w:qFormat="1"/>
    <w:lsdException w:name="Light Shading Accent 3" w:uiPriority="60"/>
    <w:lsdException w:name="Light List Accent 3" w:uiPriority="61"/>
    <w:lsdException w:name="Light Grid Accent 3" w:uiPriority="62" w:qFormat="1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 w:qFormat="1"/>
    <w:lsdException w:name="Medium Grid 1 Accent 3" w:uiPriority="67" w:qFormat="1"/>
    <w:lsdException w:name="Medium Grid 2 Accent 3" w:uiPriority="68" w:qFormat="1"/>
    <w:lsdException w:name="Medium Grid 3 Accent 3" w:uiPriority="69" w:qFormat="1"/>
    <w:lsdException w:name="Dark List Accent 3" w:uiPriority="70" w:qFormat="1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 w:qFormat="1"/>
    <w:lsdException w:name="Medium Shading 1 Accent 4" w:uiPriority="63"/>
    <w:lsdException w:name="Medium Shading 2 Accent 4" w:uiPriority="64" w:qFormat="1"/>
    <w:lsdException w:name="Medium List 1 Accent 4" w:uiPriority="65" w:qFormat="1"/>
    <w:lsdException w:name="Medium List 2 Accent 4" w:uiPriority="66" w:qFormat="1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 w:qFormat="1"/>
    <w:lsdException w:name="Colorful Shading Accent 4" w:uiPriority="71" w:qFormat="1"/>
    <w:lsdException w:name="Colorful List Accent 4" w:uiPriority="72" w:qFormat="1"/>
    <w:lsdException w:name="Colorful Grid Accent 4" w:uiPriority="73" w:qFormat="1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 w:qFormat="1"/>
    <w:lsdException w:name="Medium Shading 2 Accent 5" w:uiPriority="64"/>
    <w:lsdException w:name="Medium List 1 Accent 5" w:uiPriority="65" w:qFormat="1"/>
    <w:lsdException w:name="Medium List 2 Accent 5" w:uiPriority="66"/>
    <w:lsdException w:name="Medium Grid 1 Accent 5" w:uiPriority="67" w:qFormat="1"/>
    <w:lsdException w:name="Medium Grid 2 Accent 5" w:uiPriority="68"/>
    <w:lsdException w:name="Medium Grid 3 Accent 5" w:uiPriority="69" w:qFormat="1"/>
    <w:lsdException w:name="Dark List Accent 5" w:uiPriority="70"/>
    <w:lsdException w:name="Colorful Shading Accent 5" w:uiPriority="71"/>
    <w:lsdException w:name="Colorful List Accent 5" w:uiPriority="72" w:qFormat="1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 w:qFormat="1"/>
    <w:lsdException w:name="Medium Shading 1 Accent 6" w:uiPriority="63"/>
    <w:lsdException w:name="Medium Shading 2 Accent 6" w:uiPriority="64" w:qFormat="1"/>
    <w:lsdException w:name="Medium List 1 Accent 6" w:uiPriority="65"/>
    <w:lsdException w:name="Medium List 2 Accent 6" w:uiPriority="66"/>
    <w:lsdException w:name="Medium Grid 1 Accent 6" w:uiPriority="67" w:qFormat="1"/>
    <w:lsdException w:name="Medium Grid 2 Accent 6" w:uiPriority="68"/>
    <w:lsdException w:name="Medium Grid 3 Accent 6" w:uiPriority="69" w:qFormat="1"/>
    <w:lsdException w:name="Dark List Accent 6" w:uiPriority="70" w:qFormat="1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qFormat/>
    <w:pPr>
      <w:spacing w:after="120"/>
    </w:pPr>
  </w:style>
  <w:style w:type="paragraph" w:styleId="Tekstpodstawowy2">
    <w:name w:val="Body Text 2"/>
    <w:basedOn w:val="Normalny"/>
    <w:link w:val="Tekstpodstawowy2Znak"/>
    <w:uiPriority w:val="99"/>
    <w:unhideWhenUsed/>
    <w:qFormat/>
    <w:pPr>
      <w:spacing w:after="120" w:line="480" w:lineRule="auto"/>
    </w:pPr>
  </w:style>
  <w:style w:type="paragraph" w:styleId="Tekstpodstawowy3">
    <w:name w:val="Body Text 3"/>
    <w:basedOn w:val="Normalny"/>
    <w:link w:val="Tekstpodstawowy3Znak"/>
    <w:uiPriority w:val="99"/>
    <w:unhideWhenUsed/>
    <w:qFormat/>
    <w:pPr>
      <w:spacing w:after="120"/>
    </w:pPr>
    <w:rPr>
      <w:sz w:val="16"/>
      <w:szCs w:val="16"/>
    </w:rPr>
  </w:style>
  <w:style w:type="paragraph" w:styleId="Legenda">
    <w:name w:val="caption"/>
    <w:basedOn w:val="Normalny"/>
    <w:next w:val="Normalny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Lista">
    <w:name w:val="List"/>
    <w:basedOn w:val="Normalny"/>
    <w:uiPriority w:val="99"/>
    <w:unhideWhenUsed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qFormat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qFormat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qFormat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qFormat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qFormat/>
    <w:pPr>
      <w:numPr>
        <w:numId w:val="3"/>
      </w:numPr>
      <w:contextualSpacing/>
    </w:pPr>
  </w:style>
  <w:style w:type="paragraph" w:styleId="Lista-kontynuacja">
    <w:name w:val="List Continue"/>
    <w:basedOn w:val="Normalny"/>
    <w:uiPriority w:val="99"/>
    <w:unhideWhenUsed/>
    <w:qFormat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qFormat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qFormat/>
    <w:pPr>
      <w:spacing w:after="120"/>
      <w:ind w:left="1080"/>
      <w:contextualSpacing/>
    </w:pPr>
  </w:style>
  <w:style w:type="paragraph" w:styleId="Listanumerowana">
    <w:name w:val="List Number"/>
    <w:basedOn w:val="Normalny"/>
    <w:uiPriority w:val="99"/>
    <w:unhideWhenUsed/>
    <w:qFormat/>
    <w:pPr>
      <w:numPr>
        <w:numId w:val="4"/>
      </w:numPr>
      <w:contextualSpacing/>
    </w:pPr>
  </w:style>
  <w:style w:type="paragraph" w:styleId="Listanumerowana2">
    <w:name w:val="List Number 2"/>
    <w:basedOn w:val="Normalny"/>
    <w:uiPriority w:val="99"/>
    <w:unhideWhenUsed/>
    <w:qFormat/>
    <w:pPr>
      <w:numPr>
        <w:numId w:val="5"/>
      </w:numPr>
      <w:contextualSpacing/>
    </w:pPr>
  </w:style>
  <w:style w:type="paragraph" w:styleId="Listanumerowana3">
    <w:name w:val="List Number 3"/>
    <w:basedOn w:val="Normalny"/>
    <w:uiPriority w:val="99"/>
    <w:unhideWhenUsed/>
    <w:qFormat/>
    <w:pPr>
      <w:numPr>
        <w:numId w:val="6"/>
      </w:numPr>
      <w:contextualSpacing/>
    </w:pPr>
  </w:style>
  <w:style w:type="paragraph" w:styleId="Tekstmakra">
    <w:name w:val="macro"/>
    <w:link w:val="TekstmakraZnak"/>
    <w:uiPriority w:val="99"/>
    <w:unhideWhenUsed/>
    <w:qFormat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/>
      <w:lang w:val="en-US" w:eastAsia="en-US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paragraph" w:styleId="Podtytu">
    <w:name w:val="Subtitle"/>
    <w:basedOn w:val="Normalny"/>
    <w:next w:val="Normalny"/>
    <w:link w:val="PodtytuZnak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Jasnecieniowanie">
    <w:name w:val="Light Shading"/>
    <w:basedOn w:val="Standardowy"/>
    <w:uiPriority w:val="60"/>
    <w:qFormat/>
    <w:rPr>
      <w:color w:val="000000" w:themeColor="text1" w:themeShade="BF"/>
    </w:rPr>
    <w:tblPr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qFormat/>
    <w:rPr>
      <w:color w:val="365F91" w:themeColor="accent1" w:themeShade="BF"/>
    </w:rPr>
    <w:tblPr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Pr>
      <w:color w:val="943634" w:themeColor="accent2" w:themeShade="BF"/>
    </w:rPr>
    <w:tblPr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Pr>
      <w:color w:val="76923C" w:themeColor="accent3" w:themeShade="BF"/>
    </w:rPr>
    <w:tblPr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Pr>
      <w:color w:val="5F497A" w:themeColor="accent4" w:themeShade="BF"/>
    </w:rPr>
    <w:tblPr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Pr>
      <w:color w:val="31849B" w:themeColor="accent5" w:themeShade="BF"/>
    </w:rPr>
    <w:tblPr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Pr>
      <w:color w:val="E36C0A" w:themeColor="accent6" w:themeShade="BF"/>
    </w:rPr>
    <w:tblPr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</w:tcPr>
    </w:tblStylePr>
  </w:style>
  <w:style w:type="table" w:styleId="Jasnasiatkaakcent1">
    <w:name w:val="Light Grid Accent 1"/>
    <w:basedOn w:val="Standardowy"/>
    <w:uiPriority w:val="62"/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auto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auto"/>
        </w:tcBorders>
      </w:tcPr>
    </w:tblStylePr>
  </w:style>
  <w:style w:type="table" w:styleId="Jasnasiatkaakcent2">
    <w:name w:val="Light Grid Accent 2"/>
    <w:basedOn w:val="Standardowy"/>
    <w:uiPriority w:val="62"/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auto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auto"/>
        </w:tcBorders>
      </w:tcPr>
    </w:tblStylePr>
  </w:style>
  <w:style w:type="table" w:styleId="Jasnasiatkaakcent3">
    <w:name w:val="Light Grid Accent 3"/>
    <w:basedOn w:val="Standardowy"/>
    <w:uiPriority w:val="62"/>
    <w:qFormat/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auto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auto"/>
        </w:tcBorders>
      </w:tcPr>
    </w:tblStylePr>
  </w:style>
  <w:style w:type="table" w:styleId="Jasnasiatkaakcent4">
    <w:name w:val="Light Grid Accent 4"/>
    <w:basedOn w:val="Standardowy"/>
    <w:uiPriority w:val="62"/>
    <w:qFormat/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auto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auto"/>
        </w:tcBorders>
      </w:tcPr>
    </w:tblStylePr>
  </w:style>
  <w:style w:type="table" w:styleId="Jasnasiatkaakcent5">
    <w:name w:val="Light Grid Accent 5"/>
    <w:basedOn w:val="Standardowy"/>
    <w:uiPriority w:val="62"/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auto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auto"/>
        </w:tcBorders>
      </w:tcPr>
    </w:tblStylePr>
  </w:style>
  <w:style w:type="table" w:styleId="Jasnasiatkaakcent6">
    <w:name w:val="Light Grid Accent 6"/>
    <w:basedOn w:val="Standardowy"/>
    <w:uiPriority w:val="62"/>
    <w:qFormat/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auto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auto"/>
        </w:tcBorders>
      </w:tcPr>
    </w:tblStylePr>
  </w:style>
  <w:style w:type="table" w:styleId="redniecieniowanie1">
    <w:name w:val="Medium Shading 1"/>
    <w:basedOn w:val="Standardowy"/>
    <w:uiPriority w:val="63"/>
    <w:qFormat/>
    <w:tblPr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qFormat/>
    <w:tblPr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tblPr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tblPr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tblPr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qFormat/>
    <w:tblPr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tblPr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Pr>
      <w:color w:val="000000" w:themeColor="text1"/>
    </w:rPr>
    <w:tblPr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Pr>
      <w:color w:val="000000" w:themeColor="text1"/>
    </w:rPr>
    <w:tblPr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qFormat/>
    <w:rPr>
      <w:color w:val="000000" w:themeColor="text1"/>
    </w:rPr>
    <w:tblPr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Pr>
      <w:color w:val="000000" w:themeColor="text1"/>
    </w:rPr>
    <w:tblPr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qFormat/>
    <w:rPr>
      <w:color w:val="000000" w:themeColor="text1"/>
    </w:rPr>
    <w:tblPr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qFormat/>
    <w:rPr>
      <w:color w:val="000000" w:themeColor="text1"/>
    </w:rPr>
    <w:tblPr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Pr>
      <w:color w:val="000000" w:themeColor="text1"/>
    </w:rPr>
    <w:tblPr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qFormat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qFormat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qFormat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qFormat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tblPr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tblPr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tblPr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qFormat/>
    <w:tblPr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tblPr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qFormat/>
    <w:tblPr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qFormat/>
    <w:tblPr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qFormat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qFormat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qFormat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qFormat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qFormat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qFormat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qFormat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qFormat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qFormat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qFormat/>
    <w:rPr>
      <w:color w:val="000000" w:themeColor="text1"/>
    </w:rPr>
    <w:tblPr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Pr>
      <w:color w:val="000000" w:themeColor="text1"/>
    </w:rPr>
    <w:tblPr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qFormat/>
    <w:rPr>
      <w:color w:val="000000" w:themeColor="text1"/>
    </w:rPr>
    <w:tblPr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Pr>
      <w:color w:val="000000" w:themeColor="text1"/>
    </w:rPr>
    <w:tblPr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qFormat/>
    <w:rPr>
      <w:color w:val="000000" w:themeColor="text1"/>
    </w:rPr>
    <w:tblPr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Pr>
      <w:color w:val="000000" w:themeColor="text1"/>
    </w:rPr>
    <w:tblPr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Pr>
      <w:color w:val="000000" w:themeColor="text1"/>
    </w:rPr>
    <w:tblPr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qFormat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qFormat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qFormat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qFormat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qFormat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Bezodstpw">
    <w:name w:val="No Spacing"/>
    <w:uiPriority w:val="1"/>
    <w:qFormat/>
    <w:rPr>
      <w:sz w:val="22"/>
      <w:szCs w:val="22"/>
      <w:lang w:val="en-US" w:eastAsia="en-US"/>
    </w:rPr>
  </w:style>
  <w:style w:type="character" w:customStyle="1" w:styleId="Nagwek1Znak">
    <w:name w:val="Nagłówek 1 Znak"/>
    <w:basedOn w:val="Domylnaczcionkaakapitu"/>
    <w:link w:val="Nagwek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ytuZnak">
    <w:name w:val="Tytuł Znak"/>
    <w:basedOn w:val="Domylnaczcionkaakapitu"/>
    <w:link w:val="Tytu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PodtytuZnak">
    <w:name w:val="Podtytuł Znak"/>
    <w:basedOn w:val="Domylnaczcionkaakapitu"/>
    <w:link w:val="Podtytu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TekstpodstawowyZnak">
    <w:name w:val="Tekst podstawowy Znak"/>
    <w:basedOn w:val="Domylnaczcionkaakapitu"/>
    <w:link w:val="Tekstpodstawowy"/>
    <w:uiPriority w:val="99"/>
  </w:style>
  <w:style w:type="character" w:customStyle="1" w:styleId="Tekstpodstawowy2Znak">
    <w:name w:val="Tekst podstawowy 2 Znak"/>
    <w:basedOn w:val="Domylnaczcionkaakapitu"/>
    <w:link w:val="Tekstpodstawowy2"/>
    <w:uiPriority w:val="99"/>
  </w:style>
  <w:style w:type="character" w:customStyle="1" w:styleId="Tekstpodstawowy3Znak">
    <w:name w:val="Tekst podstawowy 3 Znak"/>
    <w:basedOn w:val="Domylnaczcionkaakapitu"/>
    <w:link w:val="Tekstpodstawowy3"/>
    <w:uiPriority w:val="99"/>
    <w:rPr>
      <w:sz w:val="16"/>
      <w:szCs w:val="16"/>
    </w:rPr>
  </w:style>
  <w:style w:type="character" w:customStyle="1" w:styleId="TekstmakraZnak">
    <w:name w:val="Tekst makra Znak"/>
    <w:basedOn w:val="Domylnaczcionkaakapitu"/>
    <w:link w:val="Tekstmakra"/>
    <w:uiPriority w:val="99"/>
    <w:qFormat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qFormat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Pr>
      <w:b/>
      <w:bCs/>
      <w:i/>
      <w:iCs/>
      <w:color w:val="4F81BD" w:themeColor="accent1"/>
    </w:rPr>
  </w:style>
  <w:style w:type="character" w:customStyle="1" w:styleId="Wyrnieniedelikatne1">
    <w:name w:val="Wyróżnienie delikatne1"/>
    <w:basedOn w:val="Domylnaczcionkaakapitu"/>
    <w:uiPriority w:val="19"/>
    <w:qFormat/>
    <w:rPr>
      <w:i/>
      <w:iCs/>
      <w:color w:val="7F7F7F" w:themeColor="text1" w:themeTint="80"/>
    </w:rPr>
  </w:style>
  <w:style w:type="character" w:customStyle="1" w:styleId="Wyrnienieintensywne1">
    <w:name w:val="Wyróżnienie intensywne1"/>
    <w:basedOn w:val="Domylnaczcionkaakapitu"/>
    <w:uiPriority w:val="21"/>
    <w:qFormat/>
    <w:rPr>
      <w:b/>
      <w:bCs/>
      <w:i/>
      <w:iCs/>
      <w:color w:val="4F81BD" w:themeColor="accent1"/>
    </w:rPr>
  </w:style>
  <w:style w:type="character" w:customStyle="1" w:styleId="Odwoaniedelikatne1">
    <w:name w:val="Odwołanie delikatne1"/>
    <w:basedOn w:val="Domylnaczcionkaakapitu"/>
    <w:uiPriority w:val="31"/>
    <w:qFormat/>
    <w:rPr>
      <w:smallCaps/>
      <w:color w:val="C0504D" w:themeColor="accent2"/>
      <w:u w:val="single"/>
    </w:rPr>
  </w:style>
  <w:style w:type="character" w:customStyle="1" w:styleId="Odwoanieintensywne1">
    <w:name w:val="Odwołanie intensywne1"/>
    <w:basedOn w:val="Domylnaczcionkaakapitu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customStyle="1" w:styleId="Tytuksiki1">
    <w:name w:val="Tytuł książki1"/>
    <w:basedOn w:val="Domylnaczcionkaakapitu"/>
    <w:uiPriority w:val="33"/>
    <w:qFormat/>
    <w:rPr>
      <w:b/>
      <w:bCs/>
      <w:smallCaps/>
      <w:spacing w:val="5"/>
    </w:rPr>
  </w:style>
  <w:style w:type="paragraph" w:customStyle="1" w:styleId="Nagwekspisutreci1">
    <w:name w:val="Nagłówek spisu treści1"/>
    <w:basedOn w:val="Nagwek1"/>
    <w:next w:val="Normalny"/>
    <w:uiPriority w:val="39"/>
    <w:semiHidden/>
    <w:unhideWhenUsed/>
    <w:qFormat/>
    <w:pPr>
      <w:outlineLvl w:val="9"/>
    </w:pPr>
  </w:style>
  <w:style w:type="paragraph" w:styleId="Poprawka">
    <w:name w:val="Revision"/>
    <w:hidden/>
    <w:uiPriority w:val="99"/>
    <w:unhideWhenUsed/>
    <w:rsid w:val="00E00D7A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1268</Characters>
  <Application>Microsoft Office Word</Application>
  <DocSecurity>0</DocSecurity>
  <Lines>10</Lines>
  <Paragraphs>2</Paragraphs>
  <ScaleCrop>false</ScaleCrop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Karolina Piądłowska-Firlej</cp:lastModifiedBy>
  <cp:revision>6</cp:revision>
  <dcterms:created xsi:type="dcterms:W3CDTF">2025-12-09T21:18:00Z</dcterms:created>
  <dcterms:modified xsi:type="dcterms:W3CDTF">2025-12-16T10:37:00Z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1045-12.2.0.21931</vt:lpwstr>
  </property>
  <property fmtid="{D5CDD505-2E9C-101B-9397-08002B2CF9AE}" pid="3" name="ICV">
    <vt:lpwstr>9A28EFF2D9ED4DE5B04E6AB0A8D473E5_13</vt:lpwstr>
  </property>
</Properties>
</file>